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E1938" w14:textId="71E20980" w:rsidR="00980656" w:rsidRPr="00020C19" w:rsidRDefault="00F81A53">
      <w:pPr>
        <w:pStyle w:val="Titre1"/>
        <w:rPr>
          <w:lang w:val="fr-FR"/>
        </w:rPr>
      </w:pPr>
      <w:r w:rsidRPr="00020C19">
        <w:rPr>
          <w:lang w:val="fr-FR"/>
        </w:rPr>
        <w:t xml:space="preserve">Avis de publicité </w:t>
      </w:r>
      <w:r w:rsidR="00F922F1" w:rsidRPr="00020C19">
        <w:rPr>
          <w:lang w:val="fr-FR"/>
        </w:rPr>
        <w:t>Appel à Projets – Site L’Ardoise</w:t>
      </w:r>
      <w:r w:rsidRPr="00020C19">
        <w:rPr>
          <w:lang w:val="fr-FR"/>
        </w:rPr>
        <w:t xml:space="preserve"> Clé en main</w:t>
      </w:r>
      <w:r w:rsidR="00F922F1" w:rsidRPr="00020C19">
        <w:rPr>
          <w:lang w:val="fr-FR"/>
        </w:rPr>
        <w:t xml:space="preserve"> </w:t>
      </w:r>
      <w:r w:rsidRPr="00020C19">
        <w:rPr>
          <w:lang w:val="fr-FR"/>
        </w:rPr>
        <w:t xml:space="preserve">- </w:t>
      </w:r>
      <w:r w:rsidR="00F922F1" w:rsidRPr="00020C19">
        <w:rPr>
          <w:lang w:val="fr-FR"/>
        </w:rPr>
        <w:t>France 2030</w:t>
      </w:r>
    </w:p>
    <w:p w14:paraId="2FCC8C09" w14:textId="3B0F31B6" w:rsidR="00A46413" w:rsidRPr="00020C19" w:rsidRDefault="00F922F1" w:rsidP="00A46413">
      <w:pPr>
        <w:jc w:val="both"/>
        <w:rPr>
          <w:lang w:val="fr-FR"/>
        </w:rPr>
      </w:pPr>
      <w:r w:rsidRPr="00020C19">
        <w:rPr>
          <w:lang w:val="fr-FR"/>
        </w:rPr>
        <w:br/>
        <w:t xml:space="preserve">L’Agglomération du Gard Rhodanien lance un Appel à Projets (AAP) pour </w:t>
      </w:r>
      <w:r w:rsidR="00A46413" w:rsidRPr="00020C19">
        <w:rPr>
          <w:lang w:val="fr-FR"/>
        </w:rPr>
        <w:t>la réindustrialisation</w:t>
      </w:r>
      <w:r w:rsidRPr="00020C19">
        <w:rPr>
          <w:lang w:val="fr-FR"/>
        </w:rPr>
        <w:t xml:space="preserve"> d</w:t>
      </w:r>
      <w:r w:rsidR="00A46413" w:rsidRPr="00020C19">
        <w:rPr>
          <w:lang w:val="fr-FR"/>
        </w:rPr>
        <w:t>’un ancien</w:t>
      </w:r>
      <w:r w:rsidRPr="00020C19">
        <w:rPr>
          <w:lang w:val="fr-FR"/>
        </w:rPr>
        <w:t xml:space="preserve"> site industriel </w:t>
      </w:r>
      <w:r w:rsidR="00A46413" w:rsidRPr="00020C19">
        <w:rPr>
          <w:lang w:val="fr-FR"/>
        </w:rPr>
        <w:t>à</w:t>
      </w:r>
      <w:r w:rsidRPr="00020C19">
        <w:rPr>
          <w:lang w:val="fr-FR"/>
        </w:rPr>
        <w:t xml:space="preserve"> Laudun-L’Ardoise, dans le cadre du programme national France 2030 – Site Clé en Main. Ce projet vise à attirer des </w:t>
      </w:r>
      <w:r w:rsidR="007F56E8" w:rsidRPr="00020C19">
        <w:rPr>
          <w:lang w:val="fr-FR"/>
        </w:rPr>
        <w:t>entreprises</w:t>
      </w:r>
      <w:r w:rsidRPr="00020C19">
        <w:rPr>
          <w:lang w:val="fr-FR"/>
        </w:rPr>
        <w:t xml:space="preserve"> industriel</w:t>
      </w:r>
      <w:r w:rsidR="007F56E8" w:rsidRPr="00020C19">
        <w:rPr>
          <w:lang w:val="fr-FR"/>
        </w:rPr>
        <w:t>le</w:t>
      </w:r>
      <w:r w:rsidRPr="00020C19">
        <w:rPr>
          <w:lang w:val="fr-FR"/>
        </w:rPr>
        <w:t>s innovant</w:t>
      </w:r>
      <w:r w:rsidR="007F56E8" w:rsidRPr="00020C19">
        <w:rPr>
          <w:lang w:val="fr-FR"/>
        </w:rPr>
        <w:t>e</w:t>
      </w:r>
      <w:r w:rsidRPr="00020C19">
        <w:rPr>
          <w:lang w:val="fr-FR"/>
        </w:rPr>
        <w:t xml:space="preserve">s, durables et </w:t>
      </w:r>
      <w:r w:rsidR="007F56E8" w:rsidRPr="00020C19">
        <w:rPr>
          <w:lang w:val="fr-FR"/>
        </w:rPr>
        <w:t>portant un projet en lien avec</w:t>
      </w:r>
      <w:r w:rsidRPr="00020C19">
        <w:rPr>
          <w:lang w:val="fr-FR"/>
        </w:rPr>
        <w:t xml:space="preserve"> les énergies décarbonées, afin de transformer cette friche de 35 hectares</w:t>
      </w:r>
      <w:r w:rsidR="00F81A53" w:rsidRPr="00020C19">
        <w:rPr>
          <w:lang w:val="fr-FR"/>
        </w:rPr>
        <w:t xml:space="preserve"> de surface utile</w:t>
      </w:r>
      <w:r w:rsidRPr="00020C19">
        <w:rPr>
          <w:lang w:val="fr-FR"/>
        </w:rPr>
        <w:t xml:space="preserve"> en un pôle industriel exemplaire.</w:t>
      </w:r>
    </w:p>
    <w:p w14:paraId="0A00BB31" w14:textId="00DB7AFA" w:rsidR="00A46413" w:rsidRPr="00020C19" w:rsidRDefault="00F922F1" w:rsidP="00A46413">
      <w:pPr>
        <w:jc w:val="both"/>
        <w:rPr>
          <w:lang w:val="fr-FR"/>
        </w:rPr>
      </w:pPr>
      <w:r w:rsidRPr="00020C19">
        <w:rPr>
          <w:lang w:val="fr-FR"/>
        </w:rPr>
        <w:t>Le site bénéficie d’une localisation stratégique dans la vallée du Rhône, avec une accessibilité multimodale (routière, ferroviaire, fluviale) et un environnement industriel favorable, notamment autour de la filière hydrogène. L’appel s’adresse aux entreprises ou groupements disposant des capacités techniques, économiques et financières pour développer un projet industriel ambitieux.</w:t>
      </w:r>
    </w:p>
    <w:p w14:paraId="3F569613" w14:textId="77777777" w:rsidR="00AD1640" w:rsidRPr="00020C19" w:rsidRDefault="00F922F1" w:rsidP="00AD1640">
      <w:pPr>
        <w:spacing w:after="0"/>
        <w:jc w:val="both"/>
        <w:rPr>
          <w:lang w:val="fr-FR"/>
        </w:rPr>
      </w:pPr>
      <w:r w:rsidRPr="00020C19">
        <w:rPr>
          <w:lang w:val="fr-FR"/>
        </w:rPr>
        <w:t>La procédure se déroule en plusieurs phases, débutant par une sélection sur dossier (lettre d’intention, capacités, références, etc.), suivie d’un dialogue avec les candidats retenus.</w:t>
      </w:r>
    </w:p>
    <w:p w14:paraId="61CCB74A" w14:textId="3AFAF320" w:rsidR="00A46413" w:rsidRPr="00020C19" w:rsidRDefault="00F922F1" w:rsidP="00A46413">
      <w:pPr>
        <w:jc w:val="both"/>
        <w:rPr>
          <w:lang w:val="fr-FR"/>
        </w:rPr>
      </w:pPr>
      <w:r w:rsidRPr="00020C19">
        <w:rPr>
          <w:lang w:val="fr-FR"/>
        </w:rPr>
        <w:t>Les candidatures</w:t>
      </w:r>
      <w:r w:rsidR="002F02E4" w:rsidRPr="00020C19">
        <w:rPr>
          <w:lang w:val="fr-FR"/>
        </w:rPr>
        <w:t xml:space="preserve"> pour la première phase</w:t>
      </w:r>
      <w:r w:rsidRPr="00020C19">
        <w:rPr>
          <w:lang w:val="fr-FR"/>
        </w:rPr>
        <w:t xml:space="preserve"> doivent être déposées avant le </w:t>
      </w:r>
      <w:r w:rsidR="002F02E4" w:rsidRPr="00020C19">
        <w:rPr>
          <w:lang w:val="fr-FR"/>
        </w:rPr>
        <w:t xml:space="preserve">lundi </w:t>
      </w:r>
      <w:r w:rsidRPr="00020C19">
        <w:rPr>
          <w:lang w:val="fr-FR"/>
        </w:rPr>
        <w:t>30 juin 2025 à 12h sur la plateforme marches-securises.fr</w:t>
      </w:r>
      <w:r w:rsidR="00AD1640" w:rsidRPr="00020C19">
        <w:rPr>
          <w:lang w:val="fr-FR"/>
        </w:rPr>
        <w:t xml:space="preserve"> sur le profil acheteur de l’Agglomération du Gard rhodanien</w:t>
      </w:r>
      <w:r w:rsidRPr="00020C19">
        <w:rPr>
          <w:lang w:val="fr-FR"/>
        </w:rPr>
        <w:t>.</w:t>
      </w:r>
    </w:p>
    <w:p w14:paraId="6AA99574" w14:textId="09236E20" w:rsidR="00A46413" w:rsidRPr="00A46413" w:rsidRDefault="00F922F1" w:rsidP="00A46413">
      <w:pPr>
        <w:jc w:val="both"/>
        <w:rPr>
          <w:lang w:val="fr-FR"/>
        </w:rPr>
      </w:pPr>
      <w:r w:rsidRPr="00020C19">
        <w:rPr>
          <w:lang w:val="fr-FR"/>
        </w:rPr>
        <w:t xml:space="preserve">Ce processus </w:t>
      </w:r>
      <w:r w:rsidR="00AD1640" w:rsidRPr="00020C19">
        <w:rPr>
          <w:lang w:val="fr-FR"/>
        </w:rPr>
        <w:t xml:space="preserve">vise à sélectionner un ou plusieurs projets industriels en lien avec les énergies décarbonées </w:t>
      </w:r>
      <w:r w:rsidRPr="00020C19">
        <w:rPr>
          <w:lang w:val="fr-FR"/>
        </w:rPr>
        <w:t>pour s’implanter sur ce foncier à fort potentiel.</w:t>
      </w:r>
    </w:p>
    <w:p w14:paraId="1AAA62FF" w14:textId="06D769B9" w:rsidR="00980656" w:rsidRDefault="00980656" w:rsidP="00A46413">
      <w:pPr>
        <w:jc w:val="both"/>
      </w:pPr>
    </w:p>
    <w:sectPr w:rsidR="0098065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num w:numId="1" w16cid:durableId="1562398706">
    <w:abstractNumId w:val="8"/>
  </w:num>
  <w:num w:numId="2" w16cid:durableId="808131190">
    <w:abstractNumId w:val="6"/>
  </w:num>
  <w:num w:numId="3" w16cid:durableId="1397969732">
    <w:abstractNumId w:val="5"/>
  </w:num>
  <w:num w:numId="4" w16cid:durableId="670110356">
    <w:abstractNumId w:val="4"/>
  </w:num>
  <w:num w:numId="5" w16cid:durableId="1243681688">
    <w:abstractNumId w:val="7"/>
  </w:num>
  <w:num w:numId="6" w16cid:durableId="744378774">
    <w:abstractNumId w:val="3"/>
  </w:num>
  <w:num w:numId="7" w16cid:durableId="1307274762">
    <w:abstractNumId w:val="2"/>
  </w:num>
  <w:num w:numId="8" w16cid:durableId="1806387954">
    <w:abstractNumId w:val="1"/>
  </w:num>
  <w:num w:numId="9" w16cid:durableId="1641298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0C19"/>
    <w:rsid w:val="00034616"/>
    <w:rsid w:val="0006063C"/>
    <w:rsid w:val="0015074B"/>
    <w:rsid w:val="0029639D"/>
    <w:rsid w:val="002F02E4"/>
    <w:rsid w:val="00326F90"/>
    <w:rsid w:val="005A2FCE"/>
    <w:rsid w:val="006869F1"/>
    <w:rsid w:val="007F56E8"/>
    <w:rsid w:val="00980656"/>
    <w:rsid w:val="009F2FFB"/>
    <w:rsid w:val="00A46413"/>
    <w:rsid w:val="00AA1D8D"/>
    <w:rsid w:val="00AD1640"/>
    <w:rsid w:val="00B47730"/>
    <w:rsid w:val="00BF37C5"/>
    <w:rsid w:val="00CB0664"/>
    <w:rsid w:val="00F81A53"/>
    <w:rsid w:val="00F922F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3683DC0D-BC63-4951-8678-05A1D329D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1F50767793BB418421851BE486A48D" ma:contentTypeVersion="18" ma:contentTypeDescription="Crée un document." ma:contentTypeScope="" ma:versionID="4d44eaa7ac17c6c6ee7fa6362854e7fe">
  <xsd:schema xmlns:xsd="http://www.w3.org/2001/XMLSchema" xmlns:xs="http://www.w3.org/2001/XMLSchema" xmlns:p="http://schemas.microsoft.com/office/2006/metadata/properties" xmlns:ns2="64e7a01b-c7ee-445f-8491-e8306c458ab0" xmlns:ns3="629a5ed2-f048-4d8f-9a2d-7af4421b439c" targetNamespace="http://schemas.microsoft.com/office/2006/metadata/properties" ma:root="true" ma:fieldsID="ebdb593e676c387a9ad7f0973d7b1d3e" ns2:_="" ns3:_="">
    <xsd:import namespace="64e7a01b-c7ee-445f-8491-e8306c458ab0"/>
    <xsd:import namespace="629a5ed2-f048-4d8f-9a2d-7af4421b439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7a01b-c7ee-445f-8491-e8306c458a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541707e-7d34-4169-ba5c-ea58c1835c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9a5ed2-f048-4d8f-9a2d-7af4421b439c"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11499b7d-c601-49f3-a451-afd2ef5fa885}" ma:internalName="TaxCatchAll" ma:showField="CatchAllData" ma:web="629a5ed2-f048-4d8f-9a2d-7af4421b43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e7a01b-c7ee-445f-8491-e8306c458ab0">
      <Terms xmlns="http://schemas.microsoft.com/office/infopath/2007/PartnerControls"/>
    </lcf76f155ced4ddcb4097134ff3c332f>
    <TaxCatchAll xmlns="629a5ed2-f048-4d8f-9a2d-7af4421b43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CB6DBA-53C7-4F96-AA82-520805B0A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7a01b-c7ee-445f-8491-e8306c458ab0"/>
    <ds:schemaRef ds:uri="629a5ed2-f048-4d8f-9a2d-7af4421b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F05CC048-7C9F-46B4-B6A3-EBF8B6B46E84}">
  <ds:schemaRefs>
    <ds:schemaRef ds:uri="http://schemas.microsoft.com/office/2006/metadata/properties"/>
    <ds:schemaRef ds:uri="http://schemas.microsoft.com/office/infopath/2007/PartnerControls"/>
    <ds:schemaRef ds:uri="64e7a01b-c7ee-445f-8491-e8306c458ab0"/>
    <ds:schemaRef ds:uri="629a5ed2-f048-4d8f-9a2d-7af4421b439c"/>
  </ds:schemaRefs>
</ds:datastoreItem>
</file>

<file path=customXml/itemProps4.xml><?xml version="1.0" encoding="utf-8"?>
<ds:datastoreItem xmlns:ds="http://schemas.openxmlformats.org/officeDocument/2006/customXml" ds:itemID="{C911488A-E1EB-4F81-A8C4-08286EE97D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222</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Bérangère BAHEGNE</cp:lastModifiedBy>
  <cp:revision>10</cp:revision>
  <dcterms:created xsi:type="dcterms:W3CDTF">2013-12-23T23:15:00Z</dcterms:created>
  <dcterms:modified xsi:type="dcterms:W3CDTF">2025-05-27T11:42:00Z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0x010100941F50767793BB418421851BE486A48D</vt:lpwstr>
  </property>
  <property fmtid="{D5CDD505-2E9C-101B-9397-08002B2CF9AE}" pid="3" name="MediaServiceImageTags">
    <vt:lpwstr/>
  </property>
</Properties>
</file>